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01F626D1" w:rsidR="00F167EC" w:rsidRPr="000D7723" w:rsidRDefault="00F167EC" w:rsidP="004F1C7C">
      <w:pPr>
        <w:jc w:val="right"/>
        <w:rPr>
          <w:rFonts w:ascii="Arial Narrow" w:hAnsi="Arial Narrow"/>
          <w:noProof/>
          <w:color w:val="000000" w:themeColor="text1"/>
          <w:lang w:eastAsia="en-US"/>
        </w:rPr>
      </w:pPr>
      <w:r w:rsidRPr="000D7723">
        <w:rPr>
          <w:rFonts w:ascii="Arial Narrow" w:hAnsi="Arial Narrow"/>
          <w:noProof/>
          <w:color w:val="000000" w:themeColor="text1"/>
          <w:lang w:eastAsia="en-US"/>
        </w:rPr>
        <w:t xml:space="preserve">Załącznik nr </w:t>
      </w:r>
      <w:r w:rsidR="00807C07">
        <w:rPr>
          <w:rFonts w:ascii="Arial Narrow" w:hAnsi="Arial Narrow"/>
          <w:noProof/>
          <w:color w:val="000000" w:themeColor="text1"/>
          <w:lang w:eastAsia="en-US"/>
        </w:rPr>
        <w:t>5</w:t>
      </w:r>
    </w:p>
    <w:p w14:paraId="47CF25FB" w14:textId="77777777" w:rsidR="00C356F2" w:rsidRPr="000D7723" w:rsidRDefault="00C356F2" w:rsidP="00760117">
      <w:pPr>
        <w:rPr>
          <w:rFonts w:ascii="Arial Narrow" w:hAnsi="Arial Narrow"/>
          <w:noProof/>
          <w:color w:val="FF0000"/>
          <w:lang w:eastAsia="en-US"/>
        </w:rPr>
      </w:pPr>
      <w:bookmarkStart w:id="0" w:name="_Hlk87296258"/>
      <w:r w:rsidRPr="000D7723">
        <w:rPr>
          <w:rFonts w:ascii="Arial Narrow" w:hAnsi="Arial Narrow"/>
          <w:noProof/>
          <w:color w:val="FF0000"/>
          <w:lang w:eastAsia="en-US"/>
        </w:rPr>
        <w:t xml:space="preserve">DOKUMENT SKŁADANY WRAZ Z OFERTĄ                                        </w:t>
      </w:r>
    </w:p>
    <w:bookmarkEnd w:id="0"/>
    <w:p w14:paraId="281E4306" w14:textId="77777777" w:rsidR="00D52697" w:rsidRPr="000D7723" w:rsidRDefault="00D52697" w:rsidP="00760117">
      <w:pPr>
        <w:rPr>
          <w:rFonts w:ascii="Arial Narrow" w:hAnsi="Arial Narrow"/>
          <w:noProof/>
          <w:lang w:eastAsia="en-US"/>
        </w:rPr>
      </w:pPr>
    </w:p>
    <w:p w14:paraId="709F531F" w14:textId="77777777" w:rsidR="00B76050" w:rsidRPr="000D7723" w:rsidRDefault="00B76050" w:rsidP="00760117">
      <w:pPr>
        <w:rPr>
          <w:rFonts w:ascii="Arial Narrow" w:hAnsi="Arial Narrow"/>
          <w:noProof/>
          <w:lang w:eastAsia="en-US"/>
        </w:rPr>
      </w:pPr>
    </w:p>
    <w:p w14:paraId="577D8C14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Wykonawca:</w:t>
      </w:r>
    </w:p>
    <w:p w14:paraId="2205A6D1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40BB323C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6882FB44" w14:textId="7EC8A024" w:rsidR="004559BD" w:rsidRPr="000D7723" w:rsidRDefault="000D7723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(pełna nazwa)</w:t>
      </w:r>
    </w:p>
    <w:p w14:paraId="559CEEC8" w14:textId="16F73692" w:rsidR="00B76050" w:rsidRPr="000D7723" w:rsidRDefault="00B76050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Oświadczenie Wykonawc</w:t>
      </w:r>
      <w:r w:rsidR="0089096C" w:rsidRPr="000D7723">
        <w:rPr>
          <w:rFonts w:ascii="Arial Narrow" w:hAnsi="Arial Narrow"/>
          <w:noProof/>
          <w:lang w:eastAsia="en-US"/>
        </w:rPr>
        <w:t>y</w:t>
      </w:r>
    </w:p>
    <w:p w14:paraId="5051E543" w14:textId="54A96CD8" w:rsidR="00F27332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bookmarkStart w:id="1" w:name="_Hlk70343683"/>
      <w:r w:rsidRPr="000D7723">
        <w:rPr>
          <w:rFonts w:ascii="Arial Narrow" w:hAnsi="Arial Narrow"/>
          <w:noProof/>
          <w:lang w:eastAsia="en-US"/>
        </w:rPr>
        <w:t>w celu potwierdzenia zgodności oferowanych dostaw z wymaganiami określonymi w opisie przedmiotu zamówienia</w:t>
      </w:r>
    </w:p>
    <w:bookmarkEnd w:id="1"/>
    <w:p w14:paraId="5E3F1F1E" w14:textId="77777777" w:rsidR="00344A5D" w:rsidRPr="000D7723" w:rsidRDefault="00344A5D" w:rsidP="00760117">
      <w:pPr>
        <w:rPr>
          <w:rFonts w:ascii="Arial Narrow" w:hAnsi="Arial Narrow"/>
          <w:noProof/>
          <w:lang w:eastAsia="en-US"/>
        </w:rPr>
      </w:pPr>
    </w:p>
    <w:p w14:paraId="65B92BC5" w14:textId="2734F2C8" w:rsidR="00B76050" w:rsidRPr="000D7723" w:rsidRDefault="00F27332" w:rsidP="00EA6097">
      <w:pPr>
        <w:pStyle w:val="Standard"/>
        <w:jc w:val="both"/>
        <w:textAlignment w:val="auto"/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</w:pP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Na potrzeby postępowania o udzielenie zamówienia publicznego</w:t>
      </w:r>
      <w:r w:rsidR="00D52697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pn. „</w:t>
      </w:r>
      <w:r w:rsidR="00D36623" w:rsidRPr="00D36623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>Dostawa materiałów do pomiaru glukozy we krwi</w:t>
      </w:r>
      <w:r w:rsidR="00E9202B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”</w:t>
      </w:r>
      <w:r w:rsidR="005328A3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, </w:t>
      </w:r>
      <w:r w:rsidR="002B00E9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oświadczamy, co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następuje:</w:t>
      </w:r>
    </w:p>
    <w:p w14:paraId="317F053F" w14:textId="5F150CDF" w:rsidR="00F27332" w:rsidRPr="000D7723" w:rsidRDefault="00F27332" w:rsidP="00760117">
      <w:pPr>
        <w:rPr>
          <w:rFonts w:ascii="Arial Narrow" w:hAnsi="Arial Narrow"/>
          <w:noProof/>
          <w:lang w:eastAsia="en-US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12F96C8B" w14:textId="77777777" w:rsidR="00BC6E0A" w:rsidRDefault="00BC6E0A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25467745" w14:textId="1351A979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 odniesieniu do Załącznika nr</w:t>
            </w:r>
            <w:r w:rsidR="00BC6E0A">
              <w:rPr>
                <w:rFonts w:ascii="Arial Narrow" w:hAnsi="Arial Narrow"/>
                <w:noProof/>
                <w:lang w:eastAsia="en-US"/>
              </w:rPr>
              <w:t xml:space="preserve"> 2 </w:t>
            </w:r>
            <w:r w:rsidR="00F43F6B">
              <w:rPr>
                <w:rFonts w:ascii="Arial Narrow" w:hAnsi="Arial Narrow"/>
                <w:noProof/>
                <w:lang w:eastAsia="en-US"/>
              </w:rPr>
              <w:t xml:space="preserve"> Pakiet nr 2</w:t>
            </w:r>
            <w:r w:rsidRPr="000D7723">
              <w:rPr>
                <w:rFonts w:ascii="Arial Narrow" w:hAnsi="Arial Narrow"/>
                <w:noProof/>
                <w:lang w:eastAsia="en-US"/>
              </w:rPr>
              <w:t>. poz. ….*) oświadczamy, że:</w:t>
            </w:r>
          </w:p>
          <w:p w14:paraId="1B5A5641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73ABBA53" w14:textId="0B22329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spełnia wszystkie wymagania określone przepisami ustawy z dnia 7 kwietnia 2022 r.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o wyrobach medycznych (</w:t>
            </w:r>
            <w:r w:rsidR="00F71B5B">
              <w:rPr>
                <w:rFonts w:ascii="Arial Narrow" w:hAnsi="Arial Narrow" w:cs="Times New Roman"/>
                <w:sz w:val="20"/>
                <w:szCs w:val="20"/>
              </w:rPr>
              <w:t>t.j.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Dz. U.</w:t>
            </w:r>
            <w:r w:rsidR="00F71B5B">
              <w:rPr>
                <w:rFonts w:ascii="Arial Narrow" w:hAnsi="Arial Narrow" w:cs="Times New Roman"/>
                <w:sz w:val="20"/>
                <w:szCs w:val="20"/>
              </w:rPr>
              <w:t>2024.16</w:t>
            </w:r>
            <w:bookmarkStart w:id="2" w:name="_GoBack"/>
            <w:bookmarkEnd w:id="2"/>
            <w:r w:rsidR="00F71B5B">
              <w:rPr>
                <w:rFonts w:ascii="Arial Narrow" w:hAnsi="Arial Narrow" w:cs="Times New Roman"/>
                <w:sz w:val="20"/>
                <w:szCs w:val="20"/>
              </w:rPr>
              <w:t>20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);</w:t>
            </w:r>
          </w:p>
          <w:p w14:paraId="1E1803A1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oferowany wyrób medyczny został oznakowany znakiem CE po przeprowadzeniu odpowiednich dla wyrobu procedur oceny zgodności, zakończonych wydaniem certyfikatu zgodności;</w:t>
            </w:r>
          </w:p>
          <w:p w14:paraId="1A500C89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0BFD9D78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B8EB2D4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a informacje dostarczane przez wytwórcę spełniają wymagania zasadnicze;</w:t>
            </w:r>
          </w:p>
          <w:p w14:paraId="4C6F2543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Zobowiązuję się przedstawić niezwłocznie na każde żądanie Zamawiającego kopie lub oryginały dokumentów wymienione w punktach od 1 do 5.</w:t>
            </w:r>
          </w:p>
          <w:p w14:paraId="5EF568A9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07BCF5C3" w14:textId="498B920F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Oświadczam/-y, że w odniesieniu do Pakietu nr …….. poz. ….*)  został zaoferowany produkt nie zakwalifikowany przez producenta, jako wyrób medyczny w rozumieniu przepisów ustawy z dnia 7 kwietnia 202</w:t>
            </w:r>
            <w:r w:rsidR="00F71B5B">
              <w:rPr>
                <w:rFonts w:ascii="Arial Narrow" w:hAnsi="Arial Narrow"/>
                <w:noProof/>
                <w:lang w:eastAsia="en-US"/>
              </w:rPr>
              <w:t>2 r. o wyrobach medycznych (t.j.Dz.</w:t>
            </w:r>
            <w:r w:rsidRPr="000D7723">
              <w:rPr>
                <w:rFonts w:ascii="Arial Narrow" w:hAnsi="Arial Narrow"/>
                <w:noProof/>
                <w:lang w:eastAsia="en-US"/>
              </w:rPr>
              <w:t>U.</w:t>
            </w:r>
            <w:r w:rsidR="00F71B5B">
              <w:rPr>
                <w:rFonts w:ascii="Arial Narrow" w:hAnsi="Arial Narrow"/>
                <w:noProof/>
                <w:lang w:eastAsia="en-US"/>
              </w:rPr>
              <w:t>2024.1620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). </w:t>
            </w:r>
          </w:p>
          <w:p w14:paraId="1C1992F6" w14:textId="772CEF8F" w:rsidR="004F1C7C" w:rsidRPr="000D7723" w:rsidRDefault="000D7723" w:rsidP="000D7723">
            <w:pPr>
              <w:jc w:val="both"/>
              <w:rPr>
                <w:rFonts w:ascii="Arial Narrow" w:hAnsi="Arial Narrow"/>
                <w:noProof/>
                <w:sz w:val="16"/>
                <w:szCs w:val="16"/>
                <w:lang w:eastAsia="en-US"/>
              </w:rPr>
            </w:pPr>
            <w:r w:rsidRPr="000D7723">
              <w:rPr>
                <w:rFonts w:ascii="Arial Narrow" w:hAnsi="Arial Narrow"/>
                <w:noProof/>
                <w:sz w:val="16"/>
                <w:szCs w:val="16"/>
                <w:lang w:eastAsia="en-US"/>
              </w:rPr>
              <w:t>*) wypełnić, jeśli dotyczy danego pakietu</w:t>
            </w:r>
          </w:p>
          <w:p w14:paraId="12BB9C45" w14:textId="11EF4A39" w:rsidR="000D2BA6" w:rsidRPr="000D7723" w:rsidRDefault="000D2BA6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3132D384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0D7723">
              <w:rPr>
                <w:rFonts w:ascii="Arial Narrow" w:hAnsi="Arial Narrow"/>
              </w:rPr>
              <w:br/>
            </w:r>
            <w:r w:rsidRPr="000D7723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0D7723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0D7723" w14:paraId="50D78E74" w14:textId="77777777" w:rsidTr="001C55C9">
        <w:tc>
          <w:tcPr>
            <w:tcW w:w="10031" w:type="dxa"/>
            <w:shd w:val="clear" w:color="auto" w:fill="auto"/>
          </w:tcPr>
          <w:p w14:paraId="30F6E1E6" w14:textId="10B2B001" w:rsidR="000D7723" w:rsidRPr="000D7723" w:rsidRDefault="000D7723" w:rsidP="000D7723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Oświadczam, świadom odpowiedzialności karnej z art. 297 Kodeksu karnego z dnia 6 czerwca 1997r. (</w:t>
            </w:r>
            <w:proofErr w:type="spellStart"/>
            <w:r w:rsidR="00F71B5B">
              <w:rPr>
                <w:rFonts w:ascii="Arial Narrow" w:hAnsi="Arial Narrow"/>
              </w:rPr>
              <w:t>t.j.</w:t>
            </w:r>
            <w:r w:rsidRPr="000D7723">
              <w:rPr>
                <w:rFonts w:ascii="Arial Narrow" w:hAnsi="Arial Narrow"/>
              </w:rPr>
              <w:t>Dz</w:t>
            </w:r>
            <w:proofErr w:type="spellEnd"/>
            <w:r w:rsidRPr="000D7723">
              <w:rPr>
                <w:rFonts w:ascii="Arial Narrow" w:hAnsi="Arial Narrow"/>
              </w:rPr>
              <w:t>. U.</w:t>
            </w:r>
            <w:r w:rsidR="00F71B5B">
              <w:rPr>
                <w:rFonts w:ascii="Arial Narrow" w:hAnsi="Arial Narrow"/>
              </w:rPr>
              <w:t>2024.17</w:t>
            </w:r>
            <w:r w:rsidRPr="000D7723">
              <w:rPr>
                <w:rFonts w:ascii="Arial Narrow" w:hAnsi="Arial Narrow"/>
              </w:rPr>
              <w:t xml:space="preserve">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………………….…., dnia …………</w:t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</w:p>
          <w:p w14:paraId="53CFF26C" w14:textId="149DD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Wykonawcy)</w:t>
            </w:r>
          </w:p>
        </w:tc>
      </w:tr>
    </w:tbl>
    <w:p w14:paraId="17126FEB" w14:textId="1C9A9A0A" w:rsidR="000D2BA6" w:rsidRPr="00B4008F" w:rsidRDefault="000D2BA6" w:rsidP="00B4008F">
      <w:pPr>
        <w:jc w:val="both"/>
        <w:rPr>
          <w:sz w:val="16"/>
          <w:szCs w:val="16"/>
        </w:rPr>
      </w:pPr>
    </w:p>
    <w:sectPr w:rsidR="000D2BA6" w:rsidRPr="00B4008F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5C9E569E" w:rsidR="00A20440" w:rsidRPr="00DE1285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DE1285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DE1285">
      <w:rPr>
        <w:rFonts w:ascii="Arial Narrow" w:hAnsi="Arial Narrow"/>
        <w:sz w:val="18"/>
        <w:szCs w:val="18"/>
      </w:rPr>
      <w:t>DEZ/Z/341/</w:t>
    </w:r>
    <w:r w:rsidR="00807C07" w:rsidRPr="00DE1285">
      <w:rPr>
        <w:rFonts w:ascii="Arial Narrow" w:hAnsi="Arial Narrow"/>
        <w:sz w:val="18"/>
        <w:szCs w:val="18"/>
      </w:rPr>
      <w:t>PU-</w:t>
    </w:r>
    <w:r w:rsidR="00F43F6B">
      <w:rPr>
        <w:rFonts w:ascii="Arial Narrow" w:hAnsi="Arial Narrow"/>
        <w:sz w:val="18"/>
        <w:szCs w:val="18"/>
      </w:rPr>
      <w:t>45</w:t>
    </w:r>
    <w:r w:rsidR="00F71B5B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B00BBC"/>
    <w:multiLevelType w:val="hybridMultilevel"/>
    <w:tmpl w:val="54E2D94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3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29"/>
  </w:num>
  <w:num w:numId="5">
    <w:abstractNumId w:val="28"/>
  </w:num>
  <w:num w:numId="6">
    <w:abstractNumId w:val="8"/>
  </w:num>
  <w:num w:numId="7">
    <w:abstractNumId w:val="21"/>
  </w:num>
  <w:num w:numId="8">
    <w:abstractNumId w:val="16"/>
  </w:num>
  <w:num w:numId="9">
    <w:abstractNumId w:val="33"/>
  </w:num>
  <w:num w:numId="10">
    <w:abstractNumId w:val="23"/>
  </w:num>
  <w:num w:numId="11">
    <w:abstractNumId w:val="34"/>
  </w:num>
  <w:num w:numId="12">
    <w:abstractNumId w:val="12"/>
  </w:num>
  <w:num w:numId="13">
    <w:abstractNumId w:val="32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3"/>
  </w:num>
  <w:num w:numId="18">
    <w:abstractNumId w:val="22"/>
  </w:num>
  <w:num w:numId="19">
    <w:abstractNumId w:val="17"/>
  </w:num>
  <w:num w:numId="20">
    <w:abstractNumId w:val="20"/>
  </w:num>
  <w:num w:numId="21">
    <w:abstractNumId w:val="25"/>
  </w:num>
  <w:num w:numId="22">
    <w:abstractNumId w:val="30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29F8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D7723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4F3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325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213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07C07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640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47E9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679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240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08F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0A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6623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285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6B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1B5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525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1668F-C01C-43A0-A996-5BEA3726A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360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2931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13</cp:revision>
  <cp:lastPrinted>2025-10-03T09:21:00Z</cp:lastPrinted>
  <dcterms:created xsi:type="dcterms:W3CDTF">2024-10-04T12:47:00Z</dcterms:created>
  <dcterms:modified xsi:type="dcterms:W3CDTF">2025-10-16T06:57:00Z</dcterms:modified>
</cp:coreProperties>
</file>